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54519">
      <w:pPr>
        <w:spacing w:after="240"/>
        <w:rPr>
          <w:lang w:val="en-US" w:eastAsia="en-US" w:bidi="bn-BD"/>
        </w:rPr>
      </w:pPr>
      <w:bookmarkStart w:id="0" w:name="_GoBack"/>
      <w:bookmarkEnd w:id="0"/>
      <w:r>
        <w:rPr>
          <w:lang w:val="en-US" w:eastAsia="en-US" w:bidi="bn-BD"/>
        </w:rPr>
        <w:t>To Whom it May Concern:</w:t>
      </w:r>
    </w:p>
    <w:p w:rsidR="00000000" w:rsidRDefault="00E54519">
      <w:pPr>
        <w:spacing w:before="240" w:after="240"/>
        <w:rPr>
          <w:lang w:val="en-US" w:eastAsia="en-US" w:bidi="bn-BD"/>
        </w:rPr>
      </w:pPr>
      <w:r>
        <w:rPr>
          <w:lang w:val="en-US" w:eastAsia="en-US" w:bidi="bn-BD"/>
        </w:rPr>
        <w:t xml:space="preserve">Please be informed that [TENANT(S) NAME(S)] have been tenants of [MY APARTMENT/HOUSE IN NEW YORK/ELSEWHERE] since [START DATE OF LEASE]. During that time they have been good tenants in that they always kept their apartment neat and </w:t>
      </w:r>
      <w:r>
        <w:rPr>
          <w:lang w:val="en-US" w:eastAsia="en-US" w:bidi="bn-BD"/>
        </w:rPr>
        <w:t>clean, were considerate of her neighbors and paid their rent on time. We anticipate full refund of their security deposit.</w:t>
      </w:r>
    </w:p>
    <w:p w:rsidR="00000000" w:rsidRDefault="00E54519">
      <w:pPr>
        <w:spacing w:before="240" w:after="240"/>
        <w:rPr>
          <w:lang w:val="en-US" w:eastAsia="en-US" w:bidi="bn-BD"/>
        </w:rPr>
      </w:pPr>
      <w:r>
        <w:rPr>
          <w:lang w:val="en-US" w:eastAsia="en-US" w:bidi="bn-BD"/>
        </w:rPr>
        <w:t>Please feel free to call me at [PHONE NUMBER] or write me at [EMAIL ADDRESS] if you'd like additional information regarding their des</w:t>
      </w:r>
      <w:r>
        <w:rPr>
          <w:lang w:val="en-US" w:eastAsia="en-US" w:bidi="bn-BD"/>
        </w:rPr>
        <w:t>irability as a tenants in one of your properties.</w:t>
      </w:r>
    </w:p>
    <w:p w:rsidR="00000000" w:rsidRDefault="00E54519">
      <w:pPr>
        <w:spacing w:before="240" w:after="240"/>
        <w:rPr>
          <w:lang w:val="en-US" w:eastAsia="en-US" w:bidi="bn-BD"/>
        </w:rPr>
      </w:pPr>
      <w:r>
        <w:rPr>
          <w:lang w:val="en-US" w:eastAsia="en-US" w:bidi="bn-BD"/>
        </w:rPr>
        <w:t xml:space="preserve">Sincerely, </w:t>
      </w:r>
    </w:p>
    <w:p w:rsidR="00000000" w:rsidRDefault="00E54519">
      <w:pPr>
        <w:spacing w:before="240" w:after="240"/>
        <w:rPr>
          <w:lang w:val="en-US" w:eastAsia="en-US" w:bidi="bn-BD"/>
        </w:rPr>
      </w:pPr>
      <w:r>
        <w:rPr>
          <w:lang w:val="en-US" w:eastAsia="en-US" w:bidi="bn-BD"/>
        </w:rPr>
        <w:t>[LANDLORD NAME]</w:t>
      </w:r>
    </w:p>
    <w:p w:rsidR="00E54519" w:rsidRDefault="00E54519">
      <w:pPr>
        <w:spacing w:before="240" w:after="240"/>
        <w:rPr>
          <w:lang w:val="en-US" w:eastAsia="en-US" w:bidi="bn-BD"/>
        </w:rPr>
      </w:pPr>
      <w:r>
        <w:rPr>
          <w:lang w:val="en-US" w:eastAsia="en-US" w:bidi="bn-BD"/>
        </w:rPr>
        <w:t>[______________]</w:t>
      </w:r>
    </w:p>
    <w:sectPr w:rsidR="00E5451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A5A"/>
    <w:rsid w:val="00983A5A"/>
    <w:rsid w:val="00E5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506113-14FA-4934-AB16-44FE3F7A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bn-BD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cp:lastModifiedBy>MD SHAJEDUL ISLAM</cp:lastModifiedBy>
  <cp:revision>2</cp:revision>
  <cp:lastPrinted>1601-01-01T00:00:00Z</cp:lastPrinted>
  <dcterms:created xsi:type="dcterms:W3CDTF">2021-02-16T16:19:00Z</dcterms:created>
  <dcterms:modified xsi:type="dcterms:W3CDTF">2021-02-16T16:19:00Z</dcterms:modified>
</cp:coreProperties>
</file>